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79E59" w14:textId="77777777" w:rsidR="00D463F6" w:rsidRDefault="00FE179A">
      <w:pPr>
        <w:jc w:val="center"/>
      </w:pPr>
      <w:r>
        <w:rPr>
          <w:b/>
          <w:sz w:val="28"/>
        </w:rPr>
        <w:t>Standard Operating Procedure (SOP) Template – CLSI Format</w:t>
      </w:r>
    </w:p>
    <w:p w14:paraId="72C2BEEE" w14:textId="77777777" w:rsidR="00D463F6" w:rsidRDefault="00FE179A">
      <w:r>
        <w:t>SOP Number: ____________    Version: ________    Effective Date: ____________    Review Date: ____________</w:t>
      </w:r>
    </w:p>
    <w:p w14:paraId="3423A14E" w14:textId="77777777" w:rsidR="00D463F6" w:rsidRDefault="00FE179A">
      <w:pPr>
        <w:pStyle w:val="Heading2"/>
      </w:pPr>
      <w:r>
        <w:t>1.0 Title</w:t>
      </w:r>
    </w:p>
    <w:p w14:paraId="55EFF617" w14:textId="77777777" w:rsidR="00D463F6" w:rsidRDefault="00FE179A">
      <w:r>
        <w:t>Enter text here...</w:t>
      </w:r>
    </w:p>
    <w:p w14:paraId="71C0B881" w14:textId="77777777" w:rsidR="00D463F6" w:rsidRDefault="00FE179A">
      <w:pPr>
        <w:pStyle w:val="Heading2"/>
      </w:pPr>
      <w:r>
        <w:t>2.0 Principle / Purpose</w:t>
      </w:r>
    </w:p>
    <w:p w14:paraId="09731923" w14:textId="77777777" w:rsidR="00D463F6" w:rsidRDefault="00FE179A">
      <w:r>
        <w:t>Enter text here...</w:t>
      </w:r>
    </w:p>
    <w:p w14:paraId="1F981953" w14:textId="77777777" w:rsidR="00D463F6" w:rsidRDefault="00FE179A">
      <w:pPr>
        <w:pStyle w:val="Heading2"/>
      </w:pPr>
      <w:r>
        <w:t xml:space="preserve">3.0 Scope and </w:t>
      </w:r>
      <w:r>
        <w:t>Application</w:t>
      </w:r>
    </w:p>
    <w:p w14:paraId="2910552D" w14:textId="77777777" w:rsidR="00D463F6" w:rsidRDefault="00FE179A">
      <w:r>
        <w:t>Enter text here...</w:t>
      </w:r>
    </w:p>
    <w:p w14:paraId="72A078E2" w14:textId="77777777" w:rsidR="00D463F6" w:rsidRDefault="00FE179A">
      <w:pPr>
        <w:pStyle w:val="Heading2"/>
      </w:pPr>
      <w:r>
        <w:t>4.0 Responsibilities</w:t>
      </w:r>
    </w:p>
    <w:p w14:paraId="114A78A1" w14:textId="77777777" w:rsidR="00D463F6" w:rsidRDefault="00FE179A">
      <w:r>
        <w:t>Enter text here...</w:t>
      </w:r>
    </w:p>
    <w:p w14:paraId="71027C25" w14:textId="77777777" w:rsidR="00D463F6" w:rsidRDefault="00FE179A">
      <w:pPr>
        <w:pStyle w:val="Heading2"/>
      </w:pPr>
      <w:r>
        <w:t>5.0 Definitions / Abbreviations</w:t>
      </w:r>
    </w:p>
    <w:p w14:paraId="07619879" w14:textId="77777777" w:rsidR="00D463F6" w:rsidRDefault="00FE179A">
      <w:r>
        <w:t>Enter text here...</w:t>
      </w:r>
    </w:p>
    <w:p w14:paraId="46230557" w14:textId="77777777" w:rsidR="00D463F6" w:rsidRDefault="00FE179A">
      <w:pPr>
        <w:pStyle w:val="Heading2"/>
      </w:pPr>
      <w:r>
        <w:t>6.0 Safety Precautions</w:t>
      </w:r>
    </w:p>
    <w:p w14:paraId="4890BAF7" w14:textId="77777777" w:rsidR="00D463F6" w:rsidRDefault="00FE179A">
      <w:r>
        <w:t>Enter text here...</w:t>
      </w:r>
    </w:p>
    <w:p w14:paraId="73615FD5" w14:textId="77777777" w:rsidR="00D463F6" w:rsidRDefault="00FE179A">
      <w:pPr>
        <w:pStyle w:val="Heading2"/>
      </w:pPr>
      <w:r>
        <w:t>7.0 Specimen / Reagents / Materials</w:t>
      </w:r>
    </w:p>
    <w:p w14:paraId="79A660DE" w14:textId="77777777" w:rsidR="00D463F6" w:rsidRDefault="00FE179A">
      <w:r>
        <w:t>Enter text here...</w:t>
      </w:r>
    </w:p>
    <w:p w14:paraId="7EDF1377" w14:textId="77777777" w:rsidR="00D463F6" w:rsidRDefault="00FE179A">
      <w:pPr>
        <w:pStyle w:val="Heading2"/>
      </w:pPr>
      <w:r>
        <w:t>8.0 Quality Control / Quality Assuran</w:t>
      </w:r>
      <w:r>
        <w:t>ce</w:t>
      </w:r>
    </w:p>
    <w:p w14:paraId="4EFAAEF2" w14:textId="77777777" w:rsidR="00D463F6" w:rsidRDefault="00FE179A">
      <w:r>
        <w:t>Enter text here...</w:t>
      </w:r>
    </w:p>
    <w:p w14:paraId="0216575B" w14:textId="77777777" w:rsidR="00D463F6" w:rsidRDefault="00FE179A">
      <w:pPr>
        <w:pStyle w:val="Heading2"/>
      </w:pPr>
      <w:r>
        <w:t>9.0 Procedure</w:t>
      </w:r>
    </w:p>
    <w:p w14:paraId="2E21DE94" w14:textId="77777777" w:rsidR="00D463F6" w:rsidRDefault="00FE179A">
      <w:r>
        <w:t>Enter text here...</w:t>
      </w:r>
    </w:p>
    <w:p w14:paraId="6464A729" w14:textId="77777777" w:rsidR="00D463F6" w:rsidRDefault="00FE179A">
      <w:pPr>
        <w:pStyle w:val="Heading2"/>
      </w:pPr>
      <w:r>
        <w:t>10.0 Calculations</w:t>
      </w:r>
    </w:p>
    <w:p w14:paraId="046DC71C" w14:textId="77777777" w:rsidR="00D463F6" w:rsidRDefault="00FE179A">
      <w:r>
        <w:t>Enter text here...</w:t>
      </w:r>
    </w:p>
    <w:p w14:paraId="027C3047" w14:textId="77777777" w:rsidR="00D463F6" w:rsidRDefault="00FE179A">
      <w:pPr>
        <w:pStyle w:val="Heading2"/>
      </w:pPr>
      <w:r>
        <w:t>11.0 Reference Range / Expected Results</w:t>
      </w:r>
    </w:p>
    <w:p w14:paraId="7154C29F" w14:textId="77777777" w:rsidR="00D463F6" w:rsidRDefault="00FE179A">
      <w:r>
        <w:t>Enter text here...</w:t>
      </w:r>
    </w:p>
    <w:p w14:paraId="5BBB3BC2" w14:textId="77777777" w:rsidR="00D463F6" w:rsidRDefault="00FE179A">
      <w:pPr>
        <w:pStyle w:val="Heading2"/>
      </w:pPr>
      <w:r>
        <w:t>12.0 Interpretation of Results</w:t>
      </w:r>
    </w:p>
    <w:p w14:paraId="38F064E8" w14:textId="77777777" w:rsidR="00D463F6" w:rsidRDefault="00FE179A">
      <w:r>
        <w:t>Enter text here...</w:t>
      </w:r>
    </w:p>
    <w:p w14:paraId="795BF38A" w14:textId="77777777" w:rsidR="00D463F6" w:rsidRDefault="00FE179A">
      <w:pPr>
        <w:pStyle w:val="Heading2"/>
      </w:pPr>
      <w:r>
        <w:t>13.0 Limitations</w:t>
      </w:r>
    </w:p>
    <w:p w14:paraId="579AFE7A" w14:textId="77777777" w:rsidR="00D463F6" w:rsidRDefault="00FE179A">
      <w:r>
        <w:t>Enter text here...</w:t>
      </w:r>
    </w:p>
    <w:p w14:paraId="70216635" w14:textId="77777777" w:rsidR="00D463F6" w:rsidRDefault="00FE179A">
      <w:pPr>
        <w:pStyle w:val="Heading2"/>
      </w:pPr>
      <w:r>
        <w:lastRenderedPageBreak/>
        <w:t xml:space="preserve">14.0 </w:t>
      </w:r>
      <w:r>
        <w:t>Documentation and Records</w:t>
      </w:r>
    </w:p>
    <w:p w14:paraId="4C5B01EE" w14:textId="77777777" w:rsidR="00D463F6" w:rsidRDefault="00FE179A">
      <w:r>
        <w:t>Enter text here...</w:t>
      </w:r>
    </w:p>
    <w:p w14:paraId="5A65D8E8" w14:textId="77777777" w:rsidR="00D463F6" w:rsidRDefault="00FE179A">
      <w:pPr>
        <w:pStyle w:val="Heading2"/>
      </w:pPr>
      <w:r>
        <w:t>15.0 References</w:t>
      </w:r>
    </w:p>
    <w:p w14:paraId="103F2722" w14:textId="77777777" w:rsidR="00D463F6" w:rsidRDefault="00FE179A">
      <w:r>
        <w:t>Enter text here...</w:t>
      </w:r>
    </w:p>
    <w:p w14:paraId="61CCF793" w14:textId="77777777" w:rsidR="00D463F6" w:rsidRDefault="00FE179A">
      <w:pPr>
        <w:pStyle w:val="Heading2"/>
      </w:pPr>
      <w:r>
        <w:t>16.0 Appendices / Attachments</w:t>
      </w:r>
    </w:p>
    <w:p w14:paraId="0F42B366" w14:textId="77777777" w:rsidR="00D463F6" w:rsidRDefault="00FE179A">
      <w:r>
        <w:t>Enter text here...</w:t>
      </w:r>
    </w:p>
    <w:p w14:paraId="0CE9003D" w14:textId="77777777" w:rsidR="00D463F6" w:rsidRDefault="00FE179A">
      <w:pPr>
        <w:pStyle w:val="Heading2"/>
      </w:pPr>
      <w:r>
        <w:t>17.0 Approval / Review</w:t>
      </w:r>
    </w:p>
    <w:p w14:paraId="61BACFC4" w14:textId="77777777" w:rsidR="00D463F6" w:rsidRDefault="00FE179A">
      <w:r>
        <w:t>Enter text here...</w:t>
      </w:r>
    </w:p>
    <w:p w14:paraId="56C18777" w14:textId="31BAA36C" w:rsidR="00D463F6" w:rsidRDefault="00FE179A">
      <w:pPr>
        <w:pStyle w:val="Heading2"/>
      </w:pPr>
      <w:r>
        <w:t>Approval Signatures</w:t>
      </w:r>
    </w:p>
    <w:p w14:paraId="601C2B04" w14:textId="77777777" w:rsidR="001E4464" w:rsidRPr="001E4464" w:rsidRDefault="001E4464" w:rsidP="001E4464"/>
    <w:p w14:paraId="5976C455" w14:textId="33AB2EEA" w:rsidR="00D463F6" w:rsidRDefault="00FE179A" w:rsidP="001E4464">
      <w:pPr>
        <w:jc w:val="right"/>
      </w:pPr>
      <w:r>
        <w:t>Author: __________</w:t>
      </w:r>
      <w:r w:rsidR="001E4464">
        <w:t>__________________________</w:t>
      </w:r>
      <w:r>
        <w:t>_________________</w:t>
      </w:r>
      <w:r w:rsidR="001E4464">
        <w:tab/>
      </w:r>
      <w:r>
        <w:t>Date: _______</w:t>
      </w:r>
      <w:r>
        <w:t>_</w:t>
      </w:r>
      <w:r w:rsidR="001E4464">
        <w:t>______</w:t>
      </w:r>
      <w:r>
        <w:t>____</w:t>
      </w:r>
    </w:p>
    <w:p w14:paraId="3C56E47E" w14:textId="4933A784" w:rsidR="00D463F6" w:rsidRDefault="00FE179A" w:rsidP="001E4464">
      <w:pPr>
        <w:jc w:val="right"/>
      </w:pPr>
      <w:r>
        <w:t>Reviewer:</w:t>
      </w:r>
      <w:r>
        <w:t xml:space="preserve"> ________</w:t>
      </w:r>
      <w:r w:rsidR="001E4464">
        <w:t>______</w:t>
      </w:r>
      <w:r>
        <w:t>__</w:t>
      </w:r>
      <w:r w:rsidR="001E4464">
        <w:t>____________________</w:t>
      </w:r>
      <w:r>
        <w:t>_______________</w:t>
      </w:r>
      <w:r w:rsidR="001E4464">
        <w:tab/>
      </w:r>
      <w:r>
        <w:t>Date: _________</w:t>
      </w:r>
      <w:r w:rsidR="001E4464">
        <w:t>______</w:t>
      </w:r>
      <w:r>
        <w:t>___</w:t>
      </w:r>
    </w:p>
    <w:p w14:paraId="6C889A06" w14:textId="5DAE4AFE" w:rsidR="00D463F6" w:rsidRDefault="00FE179A" w:rsidP="001E4464">
      <w:pPr>
        <w:jc w:val="right"/>
      </w:pPr>
      <w:r>
        <w:t>Laboratory Director: _</w:t>
      </w:r>
      <w:r w:rsidR="001E4464">
        <w:t>__________________________</w:t>
      </w:r>
      <w:r>
        <w:t>______________</w:t>
      </w:r>
      <w:r w:rsidR="001E4464">
        <w:tab/>
      </w:r>
      <w:r>
        <w:t>Date: _________</w:t>
      </w:r>
      <w:r w:rsidR="001E4464">
        <w:t>______</w:t>
      </w:r>
      <w:r>
        <w:t>___</w:t>
      </w:r>
    </w:p>
    <w:p w14:paraId="4F89D9BB" w14:textId="77777777" w:rsidR="00D463F6" w:rsidRDefault="00FE179A" w:rsidP="001E4464">
      <w:pPr>
        <w:jc w:val="right"/>
      </w:pPr>
      <w:r>
        <w:br w:type="page"/>
      </w:r>
    </w:p>
    <w:p w14:paraId="7672B704" w14:textId="77777777" w:rsidR="00D463F6" w:rsidRDefault="00FE179A">
      <w:pPr>
        <w:pStyle w:val="Heading1"/>
      </w:pPr>
      <w:r>
        <w:lastRenderedPageBreak/>
        <w:t>Competency Evaluation</w:t>
      </w:r>
    </w:p>
    <w:p w14:paraId="29E41DB9" w14:textId="77777777" w:rsidR="00D463F6" w:rsidRDefault="00FE179A">
      <w:r>
        <w:t>Table A: CLSI Competency Checklist (fill for each task)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3"/>
        <w:gridCol w:w="1029"/>
        <w:gridCol w:w="1232"/>
        <w:gridCol w:w="1029"/>
        <w:gridCol w:w="2783"/>
      </w:tblGrid>
      <w:tr w:rsidR="00D463F6" w14:paraId="4A3EC93B" w14:textId="77777777">
        <w:tc>
          <w:tcPr>
            <w:tcW w:w="1728" w:type="dxa"/>
          </w:tcPr>
          <w:p w14:paraId="2F55130E" w14:textId="77777777" w:rsidR="00D463F6" w:rsidRDefault="00FE179A">
            <w:r>
              <w:t>Task</w:t>
            </w:r>
          </w:p>
        </w:tc>
        <w:tc>
          <w:tcPr>
            <w:tcW w:w="1728" w:type="dxa"/>
          </w:tcPr>
          <w:p w14:paraId="6DC8D98C" w14:textId="77777777" w:rsidR="00D463F6" w:rsidRDefault="00FE179A">
            <w:r>
              <w:t>Competent</w:t>
            </w:r>
          </w:p>
        </w:tc>
        <w:tc>
          <w:tcPr>
            <w:tcW w:w="1728" w:type="dxa"/>
          </w:tcPr>
          <w:p w14:paraId="4D4ECB6A" w14:textId="77777777" w:rsidR="00D463F6" w:rsidRDefault="00FE179A">
            <w:r>
              <w:t>Needs Improvement</w:t>
            </w:r>
          </w:p>
        </w:tc>
        <w:tc>
          <w:tcPr>
            <w:tcW w:w="1728" w:type="dxa"/>
          </w:tcPr>
          <w:p w14:paraId="62DE8F93" w14:textId="77777777" w:rsidR="00D463F6" w:rsidRDefault="00FE179A">
            <w:r>
              <w:t>Not Competent</w:t>
            </w:r>
          </w:p>
        </w:tc>
        <w:tc>
          <w:tcPr>
            <w:tcW w:w="1728" w:type="dxa"/>
          </w:tcPr>
          <w:p w14:paraId="0F36F417" w14:textId="77777777" w:rsidR="00D463F6" w:rsidRDefault="00FE179A">
            <w:r>
              <w:t>Comments</w:t>
            </w:r>
          </w:p>
        </w:tc>
      </w:tr>
      <w:tr w:rsidR="00D463F6" w14:paraId="2EF4CCD0" w14:textId="77777777">
        <w:tc>
          <w:tcPr>
            <w:tcW w:w="1728" w:type="dxa"/>
          </w:tcPr>
          <w:p w14:paraId="65BAC315" w14:textId="77777777" w:rsidR="00D463F6" w:rsidRDefault="00FE179A">
            <w:r>
              <w:t>_______________</w:t>
            </w:r>
            <w:r>
              <w:t>_________________________</w:t>
            </w:r>
          </w:p>
        </w:tc>
        <w:tc>
          <w:tcPr>
            <w:tcW w:w="1728" w:type="dxa"/>
          </w:tcPr>
          <w:p w14:paraId="48DAF6FD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13421324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68E50DA3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364923F2" w14:textId="77777777" w:rsidR="00D463F6" w:rsidRDefault="00FE179A">
            <w:r>
              <w:t>________________________________________</w:t>
            </w:r>
          </w:p>
        </w:tc>
      </w:tr>
      <w:tr w:rsidR="00D463F6" w14:paraId="411579BA" w14:textId="77777777">
        <w:tc>
          <w:tcPr>
            <w:tcW w:w="1728" w:type="dxa"/>
          </w:tcPr>
          <w:p w14:paraId="00620F7F" w14:textId="77777777" w:rsidR="00D463F6" w:rsidRDefault="00FE179A">
            <w:r>
              <w:t>________________________________________</w:t>
            </w:r>
          </w:p>
        </w:tc>
        <w:tc>
          <w:tcPr>
            <w:tcW w:w="1728" w:type="dxa"/>
          </w:tcPr>
          <w:p w14:paraId="4CF93D00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10A5F5E2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49D68889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4640DAC4" w14:textId="77777777" w:rsidR="00D463F6" w:rsidRDefault="00FE179A">
            <w:r>
              <w:t>________________________________________</w:t>
            </w:r>
          </w:p>
        </w:tc>
      </w:tr>
      <w:tr w:rsidR="00D463F6" w14:paraId="0DC9DACD" w14:textId="77777777">
        <w:tc>
          <w:tcPr>
            <w:tcW w:w="1728" w:type="dxa"/>
          </w:tcPr>
          <w:p w14:paraId="6FEBBD51" w14:textId="77777777" w:rsidR="00D463F6" w:rsidRDefault="00FE179A">
            <w:r>
              <w:t>________________________________________</w:t>
            </w:r>
          </w:p>
        </w:tc>
        <w:tc>
          <w:tcPr>
            <w:tcW w:w="1728" w:type="dxa"/>
          </w:tcPr>
          <w:p w14:paraId="41CACA15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1BB752A2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62E9E3DF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41D7C5BE" w14:textId="77777777" w:rsidR="00D463F6" w:rsidRDefault="00FE179A">
            <w:r>
              <w:t>________________________________________</w:t>
            </w:r>
          </w:p>
        </w:tc>
      </w:tr>
      <w:tr w:rsidR="00D463F6" w14:paraId="5EB5C5E1" w14:textId="77777777">
        <w:tc>
          <w:tcPr>
            <w:tcW w:w="1728" w:type="dxa"/>
          </w:tcPr>
          <w:p w14:paraId="13DB969C" w14:textId="77777777" w:rsidR="00D463F6" w:rsidRDefault="00FE179A">
            <w:r>
              <w:t>________________________________________</w:t>
            </w:r>
          </w:p>
        </w:tc>
        <w:tc>
          <w:tcPr>
            <w:tcW w:w="1728" w:type="dxa"/>
          </w:tcPr>
          <w:p w14:paraId="6A2D919F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71386E61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1CEF757A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297A9513" w14:textId="77777777" w:rsidR="00D463F6" w:rsidRDefault="00FE179A">
            <w:r>
              <w:t>________________________________________</w:t>
            </w:r>
          </w:p>
        </w:tc>
      </w:tr>
      <w:tr w:rsidR="00D463F6" w14:paraId="0D9CA345" w14:textId="77777777">
        <w:tc>
          <w:tcPr>
            <w:tcW w:w="1728" w:type="dxa"/>
          </w:tcPr>
          <w:p w14:paraId="7E75299E" w14:textId="77777777" w:rsidR="00D463F6" w:rsidRDefault="00FE179A">
            <w:r>
              <w:t>________________________________________</w:t>
            </w:r>
          </w:p>
        </w:tc>
        <w:tc>
          <w:tcPr>
            <w:tcW w:w="1728" w:type="dxa"/>
          </w:tcPr>
          <w:p w14:paraId="6FCA8D47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489AD8CD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777BFB9F" w14:textId="77777777" w:rsidR="00D463F6" w:rsidRDefault="00FE179A">
            <w:r>
              <w:t>☐</w:t>
            </w:r>
          </w:p>
        </w:tc>
        <w:tc>
          <w:tcPr>
            <w:tcW w:w="1728" w:type="dxa"/>
          </w:tcPr>
          <w:p w14:paraId="6A710A14" w14:textId="77777777" w:rsidR="00D463F6" w:rsidRDefault="00FE179A">
            <w:r>
              <w:t>________________________________________</w:t>
            </w:r>
          </w:p>
        </w:tc>
      </w:tr>
    </w:tbl>
    <w:p w14:paraId="4D304729" w14:textId="77777777" w:rsidR="00D463F6" w:rsidRDefault="00FE179A">
      <w:r>
        <w:br/>
        <w:t>Table B: Competency Rubric (Bloom’s Level and Domain)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74"/>
        <w:gridCol w:w="878"/>
        <w:gridCol w:w="879"/>
        <w:gridCol w:w="1775"/>
        <w:gridCol w:w="1775"/>
        <w:gridCol w:w="1775"/>
      </w:tblGrid>
      <w:tr w:rsidR="00D463F6" w14:paraId="1C892BFD" w14:textId="77777777">
        <w:tc>
          <w:tcPr>
            <w:tcW w:w="1440" w:type="dxa"/>
          </w:tcPr>
          <w:p w14:paraId="5026D978" w14:textId="77777777" w:rsidR="00D463F6" w:rsidRDefault="00FE179A">
            <w:r>
              <w:t>Objective</w:t>
            </w:r>
          </w:p>
        </w:tc>
        <w:tc>
          <w:tcPr>
            <w:tcW w:w="1440" w:type="dxa"/>
          </w:tcPr>
          <w:p w14:paraId="7D71A7CF" w14:textId="77777777" w:rsidR="00D463F6" w:rsidRDefault="00FE179A">
            <w:r>
              <w:t>Domain</w:t>
            </w:r>
          </w:p>
        </w:tc>
        <w:tc>
          <w:tcPr>
            <w:tcW w:w="1440" w:type="dxa"/>
          </w:tcPr>
          <w:p w14:paraId="0C3F9A87" w14:textId="77777777" w:rsidR="00D463F6" w:rsidRDefault="00FE179A">
            <w:r>
              <w:t>Bloom’s Level</w:t>
            </w:r>
          </w:p>
        </w:tc>
        <w:tc>
          <w:tcPr>
            <w:tcW w:w="1440" w:type="dxa"/>
          </w:tcPr>
          <w:p w14:paraId="7F17D6ED" w14:textId="77777777" w:rsidR="00D463F6" w:rsidRDefault="00FE179A">
            <w:r>
              <w:t>Exceeds</w:t>
            </w:r>
          </w:p>
        </w:tc>
        <w:tc>
          <w:tcPr>
            <w:tcW w:w="1440" w:type="dxa"/>
          </w:tcPr>
          <w:p w14:paraId="509D308B" w14:textId="77777777" w:rsidR="00D463F6" w:rsidRDefault="00FE179A">
            <w:r>
              <w:t>Meets</w:t>
            </w:r>
          </w:p>
        </w:tc>
        <w:tc>
          <w:tcPr>
            <w:tcW w:w="1440" w:type="dxa"/>
          </w:tcPr>
          <w:p w14:paraId="395C1472" w14:textId="77777777" w:rsidR="00D463F6" w:rsidRDefault="00FE179A">
            <w:r>
              <w:t>Approaching / Does Not Meet</w:t>
            </w:r>
          </w:p>
        </w:tc>
      </w:tr>
      <w:tr w:rsidR="00D463F6" w14:paraId="2091EB33" w14:textId="77777777">
        <w:tc>
          <w:tcPr>
            <w:tcW w:w="1440" w:type="dxa"/>
          </w:tcPr>
          <w:p w14:paraId="556942D4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4235A884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1F8EA034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3DA4B2F9" w14:textId="77777777" w:rsidR="00D463F6" w:rsidRDefault="00FE179A">
            <w:r>
              <w:t>________</w:t>
            </w:r>
            <w:r>
              <w:t>________________________________</w:t>
            </w:r>
          </w:p>
        </w:tc>
        <w:tc>
          <w:tcPr>
            <w:tcW w:w="1440" w:type="dxa"/>
          </w:tcPr>
          <w:p w14:paraId="7272CA41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38C60A9D" w14:textId="77777777" w:rsidR="00D463F6" w:rsidRDefault="00FE179A">
            <w:r>
              <w:t>________________________________________</w:t>
            </w:r>
          </w:p>
        </w:tc>
      </w:tr>
      <w:tr w:rsidR="00D463F6" w14:paraId="3D741615" w14:textId="77777777">
        <w:tc>
          <w:tcPr>
            <w:tcW w:w="1440" w:type="dxa"/>
          </w:tcPr>
          <w:p w14:paraId="18F8C5EB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1ACD794D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57B349E6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1426EEF9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34AA87F2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0D2E1F51" w14:textId="77777777" w:rsidR="00D463F6" w:rsidRDefault="00FE179A">
            <w:r>
              <w:t>________________________________________</w:t>
            </w:r>
          </w:p>
        </w:tc>
      </w:tr>
      <w:tr w:rsidR="00D463F6" w14:paraId="36D52347" w14:textId="77777777">
        <w:tc>
          <w:tcPr>
            <w:tcW w:w="1440" w:type="dxa"/>
          </w:tcPr>
          <w:p w14:paraId="297FEB30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2B6E55D3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42DF3AC5" w14:textId="77777777" w:rsidR="00D463F6" w:rsidRDefault="00FE179A">
            <w:r>
              <w:t>_________________</w:t>
            </w:r>
          </w:p>
        </w:tc>
        <w:tc>
          <w:tcPr>
            <w:tcW w:w="1440" w:type="dxa"/>
          </w:tcPr>
          <w:p w14:paraId="08DE7D79" w14:textId="77777777" w:rsidR="00D463F6" w:rsidRDefault="00FE179A">
            <w:r>
              <w:t>________________________________________</w:t>
            </w:r>
          </w:p>
        </w:tc>
        <w:tc>
          <w:tcPr>
            <w:tcW w:w="1440" w:type="dxa"/>
          </w:tcPr>
          <w:p w14:paraId="5A803FA1" w14:textId="77777777" w:rsidR="00D463F6" w:rsidRDefault="00FE179A">
            <w:r>
              <w:t>______________</w:t>
            </w:r>
            <w:r>
              <w:t>__________________________</w:t>
            </w:r>
          </w:p>
        </w:tc>
        <w:tc>
          <w:tcPr>
            <w:tcW w:w="1440" w:type="dxa"/>
          </w:tcPr>
          <w:p w14:paraId="0515F7EE" w14:textId="77777777" w:rsidR="00D463F6" w:rsidRDefault="00FE179A">
            <w:r>
              <w:t>________________________________________</w:t>
            </w:r>
          </w:p>
        </w:tc>
      </w:tr>
    </w:tbl>
    <w:p w14:paraId="29B72F04" w14:textId="77777777" w:rsidR="00FE179A" w:rsidRDefault="00FE179A"/>
    <w:sectPr w:rsidR="00FE179A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FC2FE" w14:textId="77777777" w:rsidR="00FE179A" w:rsidRDefault="00FE179A">
      <w:pPr>
        <w:spacing w:after="0" w:line="240" w:lineRule="auto"/>
      </w:pPr>
      <w:r>
        <w:separator/>
      </w:r>
    </w:p>
  </w:endnote>
  <w:endnote w:type="continuationSeparator" w:id="0">
    <w:p w14:paraId="2F354225" w14:textId="77777777" w:rsidR="00FE179A" w:rsidRDefault="00FE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0767" w14:textId="77777777" w:rsidR="003B01DD" w:rsidRDefault="003B0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73A7E" w14:textId="03AD0BB5" w:rsidR="00D463F6" w:rsidRDefault="00FE179A">
    <w:pPr>
      <w:pStyle w:val="Footer"/>
      <w:jc w:val="right"/>
    </w:pPr>
    <w:r>
      <w:t xml:space="preserve">SOP </w:t>
    </w:r>
    <w:r>
      <w:t xml:space="preserve">| </w:t>
    </w:r>
    <w:proofErr w:type="spellStart"/>
    <w:r w:rsidR="003B01DD">
      <w:t>Course#Lab#Revision</w:t>
    </w:r>
    <w:proofErr w:type="spellEnd"/>
    <w:r w:rsidR="003B01DD">
      <w:t>#</w:t>
    </w:r>
    <w:r>
      <w:t xml:space="preserve"> | Page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1BC0" w14:textId="77777777" w:rsidR="003B01DD" w:rsidRDefault="003B0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9981B" w14:textId="77777777" w:rsidR="00FE179A" w:rsidRDefault="00FE179A">
      <w:pPr>
        <w:spacing w:after="0" w:line="240" w:lineRule="auto"/>
      </w:pPr>
      <w:r>
        <w:separator/>
      </w:r>
    </w:p>
  </w:footnote>
  <w:footnote w:type="continuationSeparator" w:id="0">
    <w:p w14:paraId="4C75CBFE" w14:textId="77777777" w:rsidR="00FE179A" w:rsidRDefault="00FE1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95E6" w14:textId="77777777" w:rsidR="003B01DD" w:rsidRDefault="003B0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1356" w14:textId="2D46115D" w:rsidR="00D463F6" w:rsidRPr="003B01DD" w:rsidRDefault="00FE179A">
    <w:pPr>
      <w:pStyle w:val="Header"/>
      <w:jc w:val="center"/>
      <w:rPr>
        <w:rFonts w:ascii="Goudy Old Style" w:hAnsi="Goudy Old Style"/>
        <w:b/>
        <w:bCs/>
        <w:sz w:val="28"/>
        <w:szCs w:val="28"/>
      </w:rPr>
    </w:pPr>
    <w:r w:rsidRPr="003B01DD">
      <w:rPr>
        <w:rFonts w:ascii="Goudy Old Style" w:hAnsi="Goudy Old Style"/>
        <w:b/>
        <w:bCs/>
        <w:sz w:val="28"/>
        <w:szCs w:val="28"/>
      </w:rPr>
      <w:t xml:space="preserve">Hagerstown Community College – Medical Laboratory Technology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85C0" w14:textId="77777777" w:rsidR="003B01DD" w:rsidRDefault="003B01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4464"/>
    <w:rsid w:val="0029639D"/>
    <w:rsid w:val="00326F90"/>
    <w:rsid w:val="003B01DD"/>
    <w:rsid w:val="00AA1D8D"/>
    <w:rsid w:val="00B47730"/>
    <w:rsid w:val="00CB0664"/>
    <w:rsid w:val="00D463F6"/>
    <w:rsid w:val="00FC693F"/>
    <w:rsid w:val="00FE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63EB8"/>
  <w14:defaultImageDpi w14:val="300"/>
  <w15:docId w15:val="{911A943B-88E9-4741-BCC6-377CCDED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Shawnda Coon-Borocz</cp:lastModifiedBy>
  <cp:revision>3</cp:revision>
  <dcterms:created xsi:type="dcterms:W3CDTF">2013-12-23T23:15:00Z</dcterms:created>
  <dcterms:modified xsi:type="dcterms:W3CDTF">2025-10-29T13:59:00Z</dcterms:modified>
  <cp:category/>
</cp:coreProperties>
</file>